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0B" w:rsidRDefault="0021430B" w:rsidP="00643A94">
      <w:pPr>
        <w:pStyle w:val="SenderAddress"/>
      </w:pPr>
      <w:r>
        <w:fldChar w:fldCharType="begin"/>
      </w:r>
      <w:r>
        <w:instrText>MACROBUTTON DoFieldClick [</w:instrText>
      </w:r>
      <w:r w:rsidRPr="0021430B">
        <w:rPr>
          <w:b/>
        </w:rPr>
        <w:instrText>Your Name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 w:rsidR="001C3B37"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BD0BBB" w:rsidRDefault="00E05A92" w:rsidP="00BD0BBB">
      <w:pPr>
        <w:pStyle w:val="Date"/>
      </w:pPr>
      <w:r>
        <w:fldChar w:fldCharType="begin"/>
      </w:r>
      <w:r>
        <w:instrText xml:space="preserve"> CREATEDATE  \@ "MMMM d, yyyy"  \* MERGEFORMAT </w:instrText>
      </w:r>
      <w:r>
        <w:fldChar w:fldCharType="separate"/>
      </w:r>
      <w:r w:rsidR="00956611">
        <w:rPr>
          <w:noProof/>
        </w:rPr>
        <w:t>March 20, 2014</w:t>
      </w:r>
      <w:r>
        <w:fldChar w:fldCharType="end"/>
      </w:r>
    </w:p>
    <w:p w:rsidR="005F0CD3" w:rsidRDefault="005F0CD3" w:rsidP="005F0CD3"/>
    <w:p w:rsidR="005F0CD3" w:rsidRDefault="005F0CD3" w:rsidP="005F0CD3"/>
    <w:p w:rsidR="005F0CD3" w:rsidRPr="005F0CD3" w:rsidRDefault="005F0CD3" w:rsidP="005F0CD3"/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Recipient</w:instrText>
      </w:r>
      <w:r w:rsidRPr="007D03C5">
        <w:rPr>
          <w:b/>
        </w:rPr>
        <w:instrText xml:space="preserve">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Title</w:instrText>
      </w:r>
      <w:r>
        <w:instrText>]</w:instrText>
      </w:r>
      <w:r>
        <w:fldChar w:fldCharType="end"/>
      </w:r>
    </w:p>
    <w:p w:rsidR="009A462A" w:rsidRPr="00D67217" w:rsidRDefault="009A462A" w:rsidP="009A462A">
      <w:pPr>
        <w:pStyle w:val="RecipientAddress"/>
      </w:pPr>
      <w:r w:rsidRPr="00D67217">
        <w:fldChar w:fldCharType="begin"/>
      </w:r>
      <w:r w:rsidRPr="00D67217">
        <w:instrText>MACROBUTTON  DoFieldClick [</w:instrText>
      </w:r>
      <w:r>
        <w:rPr>
          <w:b/>
        </w:rPr>
        <w:instrText>Company</w:instrText>
      </w:r>
      <w:r w:rsidR="00B26817">
        <w:rPr>
          <w:b/>
        </w:rPr>
        <w:instrText xml:space="preserve"> Name</w:instrText>
      </w:r>
      <w:r w:rsidRPr="00D67217">
        <w:instrText>]</w:instrText>
      </w:r>
      <w:r w:rsidRPr="00D67217"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Pr="00C87022">
        <w:fldChar w:fldCharType="begin"/>
      </w:r>
      <w:r w:rsidRPr="00C87022">
        <w:instrText>MACROBUTTON  DoFieldClick [</w:instrText>
      </w:r>
      <w:r w:rsidRPr="00C87022">
        <w:rPr>
          <w:b/>
        </w:rPr>
        <w:instrText xml:space="preserve">Recipient </w:instrText>
      </w:r>
      <w:r w:rsidR="00B26817">
        <w:rPr>
          <w:b/>
        </w:rPr>
        <w:instrText>N</w:instrText>
      </w:r>
      <w:r w:rsidRPr="00C87022">
        <w:rPr>
          <w:b/>
        </w:rPr>
        <w:instrText>ame</w:instrText>
      </w:r>
      <w:r w:rsidRPr="00C87022">
        <w:instrText>]</w:instrText>
      </w:r>
      <w:r w:rsidRPr="00C87022">
        <w:fldChar w:fldCharType="end"/>
      </w:r>
      <w:r>
        <w:t>:</w:t>
      </w:r>
      <w:bookmarkStart w:id="0" w:name="_GoBack"/>
      <w:bookmarkEnd w:id="0"/>
    </w:p>
    <w:p w:rsidR="00466981" w:rsidRPr="00466981" w:rsidRDefault="005F0CD3" w:rsidP="00466981">
      <w:pPr>
        <w:pStyle w:val="BodyText"/>
      </w:pPr>
      <w:r>
        <w:t>Adventure Works</w:t>
      </w:r>
      <w:r w:rsidR="00466981" w:rsidRPr="00466981">
        <w:t xml:space="preserve"> is a social service agency in this county serving the needs of families at risk. We recently purchased a building but it needs major repairs and renovations to comply with city building codes. The counseling office also needs office furniture and equipment, especially a photocopier.</w:t>
      </w:r>
    </w:p>
    <w:p w:rsidR="00466981" w:rsidRPr="00466981" w:rsidRDefault="00466981" w:rsidP="00466981">
      <w:pPr>
        <w:pStyle w:val="BodyText"/>
      </w:pPr>
      <w:r w:rsidRPr="00466981">
        <w:t>Your company can help us by providing funds in the form of a grant or by donating goods and services. A copy of our tax</w:t>
      </w:r>
      <w:r w:rsidR="00A5733D">
        <w:t>-</w:t>
      </w:r>
      <w:r w:rsidRPr="00466981">
        <w:t>exempt certificate is attached.</w:t>
      </w:r>
    </w:p>
    <w:p w:rsidR="00272AE7" w:rsidRDefault="00466981" w:rsidP="00466981">
      <w:pPr>
        <w:pStyle w:val="BodyText"/>
      </w:pPr>
      <w:r w:rsidRPr="00466981">
        <w:t>Thank you in advance for your support</w:t>
      </w:r>
      <w:r w:rsidR="00272AE7">
        <w:t>.</w:t>
      </w:r>
    </w:p>
    <w:p w:rsidR="00FD5F91" w:rsidRDefault="00D27A70" w:rsidP="00FD5F91">
      <w:pPr>
        <w:pStyle w:val="Closing"/>
      </w:pPr>
      <w:r>
        <w:t>Sincerely,</w:t>
      </w:r>
    </w:p>
    <w:p w:rsidR="00FD5F91" w:rsidRDefault="00FD5F91" w:rsidP="00FD5F91">
      <w:pPr>
        <w:pStyle w:val="Signature"/>
      </w:pPr>
      <w:r>
        <w:fldChar w:fldCharType="begin"/>
      </w:r>
      <w:r>
        <w:instrText xml:space="preserve"> MACROBUTTON  DoFieldClick [</w:instrText>
      </w:r>
      <w:r w:rsidRPr="007D03C5">
        <w:rPr>
          <w:b/>
        </w:rPr>
        <w:instrText xml:space="preserve">Your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466981" w:rsidRDefault="00CF13D7" w:rsidP="00466981">
      <w:pPr>
        <w:pStyle w:val="Signature"/>
      </w:pPr>
      <w:r>
        <w:fldChar w:fldCharType="begin"/>
      </w:r>
      <w:r>
        <w:instrText>MACROBUTTON DoFieldClick [</w:instrText>
      </w:r>
      <w:r w:rsidRPr="00CF13D7">
        <w:rPr>
          <w:b/>
        </w:rPr>
        <w:instrText>Title</w:instrText>
      </w:r>
      <w:r>
        <w:instrText>]</w:instrText>
      </w:r>
      <w:r>
        <w:fldChar w:fldCharType="end"/>
      </w:r>
    </w:p>
    <w:p w:rsidR="00A5733D" w:rsidRDefault="00A5733D" w:rsidP="00A5733D">
      <w:pPr>
        <w:pStyle w:val="ccEnclosure"/>
      </w:pPr>
      <w:r>
        <w:t>Enclosure</w:t>
      </w:r>
    </w:p>
    <w:p w:rsidR="00466981" w:rsidRDefault="00466981" w:rsidP="00466981"/>
    <w:p w:rsidR="00466981" w:rsidRDefault="00466981" w:rsidP="00466981">
      <w:r>
        <w:rPr>
          <w:sz w:val="16"/>
        </w:rPr>
        <w:t>Copyright © 1998 by Ann Poe</w:t>
      </w:r>
    </w:p>
    <w:sectPr w:rsidR="00466981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611" w:rsidRDefault="00956611">
      <w:r>
        <w:separator/>
      </w:r>
    </w:p>
  </w:endnote>
  <w:endnote w:type="continuationSeparator" w:id="0">
    <w:p w:rsidR="00956611" w:rsidRDefault="0095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611" w:rsidRDefault="00956611">
      <w:r>
        <w:separator/>
      </w:r>
    </w:p>
  </w:footnote>
  <w:footnote w:type="continuationSeparator" w:id="0">
    <w:p w:rsidR="00956611" w:rsidRDefault="009566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D3" w:rsidRPr="000B7DA8" w:rsidRDefault="005F0CD3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956611">
      <w:rPr>
        <w:noProof/>
      </w:rPr>
      <w:t>March 20, 2014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11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F341B"/>
    <w:rsid w:val="00317BFA"/>
    <w:rsid w:val="00333A3F"/>
    <w:rsid w:val="003A65CF"/>
    <w:rsid w:val="004029BF"/>
    <w:rsid w:val="00422D2C"/>
    <w:rsid w:val="00452DEA"/>
    <w:rsid w:val="00466981"/>
    <w:rsid w:val="004B5B67"/>
    <w:rsid w:val="00517A98"/>
    <w:rsid w:val="00524127"/>
    <w:rsid w:val="00530AAD"/>
    <w:rsid w:val="00575B10"/>
    <w:rsid w:val="005B2344"/>
    <w:rsid w:val="005F0CD3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8C383A"/>
    <w:rsid w:val="009321DF"/>
    <w:rsid w:val="00956611"/>
    <w:rsid w:val="00956F81"/>
    <w:rsid w:val="00981E11"/>
    <w:rsid w:val="009A462A"/>
    <w:rsid w:val="009B4B7B"/>
    <w:rsid w:val="009E1724"/>
    <w:rsid w:val="009F2F6E"/>
    <w:rsid w:val="009F34DD"/>
    <w:rsid w:val="00A46190"/>
    <w:rsid w:val="00A5733D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E05A92"/>
    <w:rsid w:val="00EA5EAF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Laurel:Downloads:TP001018579:0101857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01018579.dot</Template>
  <TotalTime>3</TotalTime>
  <Pages>1</Pages>
  <Words>162</Words>
  <Characters>925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McGraw-Hill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Yan</dc:creator>
  <cp:keywords/>
  <dc:description/>
  <cp:lastModifiedBy>Laurel Yan</cp:lastModifiedBy>
  <cp:revision>1</cp:revision>
  <cp:lastPrinted>2002-01-24T09:21:00Z</cp:lastPrinted>
  <dcterms:created xsi:type="dcterms:W3CDTF">2014-03-20T06:46:00Z</dcterms:created>
  <dcterms:modified xsi:type="dcterms:W3CDTF">2014-03-20T06:49:00Z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TC010185791033</vt:lpwstr>
  </property>
</Properties>
</file>